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手机：18859221335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邮箱：maqiang703@sina.com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应聘职位：质量检验员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2009.09 - 2013.06    南京大学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高级质量检验员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创业公司    高级质量检验员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民营企业    高级质量检验员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行业龙头    高级质量检验员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沟通能力 | 数据分析 | 专业技能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