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手机：18972983286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邮箱：zhangping243@163.com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中山大学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腾讯科技    高级软件工程师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美团    高级软件工程师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字节跳动    资深软件工程师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小米    资深软件工程师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Jenkins | Redis | Spring Boot | Linux | Git | Java | 分布式系统 | React | Vue.js | Maven | Gradle | MySQL | Python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