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赵秀兰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手机：13804512222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邮箱：zhao224@126.com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2012.09 - 2015.06    中山大学    广告学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知乎    资深运营专员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2016.01 - 2017.12    滴滴    资深运营专员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微博    高级运营专员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阿里巴巴    高级运营专员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用户运营 | 新媒体运营 | 社群管理 | 活动策划 | 数据分析 | 内容运营 | 转化优化 | 用户增长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