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黄艳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手机：15239847050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邮箱：huangyan238@sina.com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上海交通大学    新闻传播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高级运营专员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B站    资深运营专员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快手    高级运营专员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小红书    高级运营专员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活动策划 | 社群管理 | 转化优化 | 用户运营 | 内容运营 | 新媒体运营 | 数据分析 | 用户增长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