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手机：15034999097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邮箱：zhouqiang438@qq.com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应聘职位：采购专员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北京大学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高级采购专员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知名企业    资深采购专员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专业机构    资深采购专员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外资企业    资深采购专员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团队协作 | 专业技能 | 项目管理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