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手机：13941005025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邮箱：sun645@163.com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应聘职位：采购专员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2013.09 - 2016.06    浙江大学    采购管理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知名企业    高级采购专员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行业龙头    高级采购专员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民营企业    高级采购专员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国有企业    高级采购专员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沟通能力 | 问题解决 | 团队协作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