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手机：15238083037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邮箱：yangjuan486@qq.com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应聘职位：采购专员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北京大学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民营企业    资深采购专员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服务机构    高级采购专员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上市公司    高级采购专员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咨询公司    资深采购专员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团队协作 | 问题解决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