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手机：18879606138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邮箱：zhao116@163.com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应聘职位：采购专员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2014.09 - 2018.06    西安交通大学    采购管理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外资企业    资深采购专员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上市公司    高级采购专员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创业公司    高级采购专员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国有企业    高级采购专员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问题解决 | 项目管理 | 沟通能力 | 专业技能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