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手机：18868711641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邮箱：liqiang194@qq.com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应聘职位：采购专员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2007.09 - 2010.06    中山大学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行业龙头    高级采购专员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2010.01 - 2011.12    国有企业    高级采购专员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咨询公司    资深采购专员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外资企业    高级采购专员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问题解决 | 专业技能 | 数据分析 | 团队协作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