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手机：18991284584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邮箱：yanggang772@126.com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应聘职位：采购专员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同济大学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国有企业    中级采购专员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行业龙头    中级采购专员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咨询公司    中级采购专员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上市公司    采购专员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问题解决 | 团队协作 | 数据分析 | 项目管理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