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黄艳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手机：15916524592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邮箱：huangyan345@163.com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应聘职位：采购专员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2011.09 - 2014.06    清华大学    国际贸易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服务机构    高级采购专员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为采购专员工作提供专业建议和解决方案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建立和完善采购专员工作流程和标准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参与采购专员项目规划和执行，协调各方资源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与团队成员密切合作，共同完成采购专员目标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负责采购专员相关工作，确保工作质量和效率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专业机构    资深采购专员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与团队成员密切合作，共同完成采购专员目标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为采购专员工作提供专业建议和解决方案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参与采购专员项目规划和执行，协调各方资源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持续学习采购专员领域新知识和技能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建立和完善采购专员工作流程和标准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负责采购专员相关工作，确保工作质量和效率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外资企业    资深采购专员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持续学习采购专员领域新知识和技能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参与采购专员项目规划和执行，协调各方资源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为采购专员工作提供专业建议和解决方案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与团队成员密切合作，共同完成采购专员目标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负责采购专员相关工作，确保工作质量和效率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建立和完善采购专员工作流程和标准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知名企业    资深采购专员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为采购专员工作提供专业建议和解决方案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负责采购专员相关工作，确保工作质量和效率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与团队成员密切合作，共同完成采购专员目标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参与采购专员项目规划和执行，协调各方资源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建立和完善采购专员工作流程和标准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团队协作 | 专业技能 | 问题解决 | 数据分析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