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手机：15240340157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邮箱：heyong943@163.com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高级银行客户经理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高级银行客户经理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服务机构    资深银行客户经理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项目管理 | 问题解决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