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手机：13943728258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邮箱：heyan632@gmail.com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应聘职位：银行客户经理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资深银行客户经理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咨询公司    资深银行客户经理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创业公司    高级银行客户经理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国有企业    资深银行客户经理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数据分析 | 专业技能 | 团队协作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