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手机：18975866943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邮箱：liuyong449@gmail.com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应聘职位：银行客户经理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2012.09 - 2016.06    中山大学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服务机构    高级银行客户经理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行业龙头    资深银行客户经理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创业公司    高级银行客户经理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专业机构    高级银行客户经理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问题解决 | 沟通能力 | 专业技能 | 项目管理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