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手机：15810211472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邮箱：hechao348@qq.com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复旦大学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Oracle    高级销售代表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联想    高级销售代表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戴尔    资深销售代表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vivo    资深销售代表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市场分析 | 销售预测 | 商务谈判 | 客户关系管理 | 销售技巧 | CRM系统 | 客户开发 | 渠道管理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