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手机：15200957980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邮箱：chenfang143@sina.com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华中科技大学    国际贸易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联想    高级销售代表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IBM    高级销售代表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vivo    高级销售代表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小米    高级销售代表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销售预测 | CRM系统 | 渠道管理 | 客户开发 | 销售技巧 | 市场分析 | 客户关系管理 | 商务谈判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