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徐强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性别：女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年龄：42岁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居住地：厦门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手机：13958248945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邮箱：xuqiang814@qq.com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应聘职位：销售代表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2014.09 - 2018.06    清华大学    电子商务    本科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2023.01 - 至今    Oracle    高级销售代表    31K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管理销售渠道，建立渠道合作关系，提升渠道销售能力和覆盖率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制定销售计划，跟踪销售进度，及时调整销售策略，确保目标达成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参与产品推广活动，收集市场反馈，为产品改进提供建议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分析市场趋势，制定销售策略，开拓新市场和新客户，扩大市场份额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进行商务谈判，签订销售合同，维护客户关系，提升客户忠诚度和复购率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负责客户开发和维护，建立客户档案，完成销售目标，客户满意度保持在90%以上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维护重点客户关系，定期拜访客户，了解客户需求，提供专业服务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客户关系管理系统优化：优化CRM系统，提升客户管理效率30%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销售团队建设：建立销售培训体系，团队销售能力显著提升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2018.01 - 2019.12    戴尔    资深销售代表    25K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参与产品推广活动，收集市场反馈，为产品改进提供建议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分析市场趋势，制定销售策略，开拓新市场和新客户，扩大市场份额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负责客户开发和维护，建立客户档案，完成销售目标，客户满意度保持在90%以上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管理销售渠道，建立渠道合作关系，提升渠道销售能力和覆盖率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维护重点客户关系，定期拜访客户，了解客户需求，提供专业服务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制定销售计划，跟踪销售进度，及时调整销售策略，确保目标达成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进行商务谈判，签订销售合同，维护客户关系，提升客户忠诚度和复购率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培训和指导销售团队，分享销售经验，提升团队整体销售能力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渠道建设项目：建立区域销售渠道网络，渠道覆盖率提升40%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大客户开发项目：成功开发3家大型企业客户，年度销售额增长200万元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2018.01 - 2020.12    vivo    高级销售代表    30K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培训和指导销售团队，分享销售经验，提升团队整体销售能力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参与产品推广活动，收集市场反馈，为产品改进提供建议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进行商务谈判，签订销售合同，维护客户关系，提升客户忠诚度和复购率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分析市场趋势，制定销售策略，开拓新市场和新客户，扩大市场份额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维护重点客户关系，定期拜访客户，了解客户需求，提供专业服务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管理销售渠道，建立渠道合作关系，提升渠道销售能力和覆盖率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大客户开发项目：成功开发3家大型企业客户，年度销售额增长200万元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销售团队建设：建立销售培训体系，团队销售能力显著提升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渠道建设项目：建立区域销售渠道网络，渠道覆盖率提升40%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2020.01 - 2022.12    微软    高级销售代表    25K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培训和指导销售团队，分享销售经验，提升团队整体销售能力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分析市场趋势，制定销售策略，开拓新市场和新客户，扩大市场份额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制定销售计划，跟踪销售进度，及时调整销售策略，确保目标达成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维护重点客户关系，定期拜访客户，了解客户需求，提供专业服务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负责客户开发和维护，建立客户档案，完成销售目标，客户满意度保持在90%以上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参与产品推广活动，收集市场反馈，为产品改进提供建议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进行商务谈判，签订销售合同，维护客户关系，提升客户忠诚度和复购率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管理销售渠道，建立渠道合作关系，提升渠道销售能力和覆盖率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客户关系管理系统优化：优化CRM系统，提升客户管理效率30%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大客户开发项目：成功开发3家大型企业客户，年度销售额增长200万元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客户开发 | 销售预测 | 商务谈判 | 销售技巧 | 市场分析 | 客户关系管理 | CRM系统 | 渠道管理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参加Google Analytics数字营销认证课程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完成PMP项目管理专业人士认证培训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完成数据分析师专业技能培训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完成产品经理职业技能提升培训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年度最佳新人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季度绩效优秀奖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2023年度优秀员工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专业基础扎实，实践经验丰富，曾参与多个大型项目的设计与实施。具备优秀的分析问题和解决问题的能力，善于从全局角度思考问题。团队合作意识强，能够与不同背景的同事有效协作，共同完成项目目标。具备良好的学习能力和创新思维，能够快速适应新环境和新挑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