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手机：18859041190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邮箱：chenmin813@163.com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应聘职位：销售代表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北京大学    国际贸易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OPPO    中级销售代表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SAP    销售代表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渠道建设项目：建立区域销售渠道网络，渠道覆盖率提升40%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新产品市场推广：负责新产品上市推广，首年销售目标完成率120%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联想    销售代表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IBM    销售代表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客户关系管理 | 销售技巧 | 市场分析 | 销售预测 | 商务谈判 | 渠道管理 | CRM系统 | 客户开发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