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手机：15094525600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邮箱：zhoutao797@gmail.com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浙江大学    管理科学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普华永道    高级项目经理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腾讯    高级项目经理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IBM    资深项目经理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阿里巴巴    高级项目经理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需求管理 | 风险管理 | Scrum | 沟通协调 | 敏捷开发 | 团队管理 | PMP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