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手机：18995057212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邮箱：hujing487@sina.com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上海交通大学    计算机科学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腾讯    高级项目经理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埃森哲    高级项目经理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德勤    资深项目经理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IBM    高级项目经理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PMP | 需求管理 | 风险管理 | Scrum | 项目管理 | 团队管理 | 沟通协调 | 敏捷开发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