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手机：13922175414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邮箱：suntao375@126.com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2007.09 - 2011.06    北京大学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专业机构    资深风险控制专员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创业公司    资深风险控制专员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外资企业    高级风险控制专员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咨询公司    高级风险控制专员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数据分析 | 问题解决 | 专业技能 | 沟通能力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