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手机：13969122809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邮箱：linyang342@sina.com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应聘职位：风险控制专员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2011.09 - 2015.06    同济大学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外资企业    高级风险控制专员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专业机构    高级风险控制专员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咨询公司    高级风险控制专员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民营企业    高级风险控制专员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沟通能力 | 团队协作 | 专业技能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