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手机：13846897632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邮箱：gaomin316@sina.com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应聘职位：风险控制专员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西安交通大学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高级风险控制专员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专业机构    高级风险控制专员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外资企业    资深风险控制专员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咨询公司    高级风险控制专员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项目管理 | 沟通能力 | 问题解决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