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手机：15984449263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邮箱：sunjuan956@qq.com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应聘职位：DevOps工程师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2007.09 - 2010.06    清华大学    网络工程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字节跳动    高级DevOps工程师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2008.01 - 2011.12    网易    高级DevOps工程师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小米    资深DevOps工程师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美团    资深DevOps工程师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Ansible | 阿里云 | Kubernetes | Git | Jenkins | Grafana | Docker | Linux | AWS | Terraform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