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手机：15231634826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邮箱：zhangxia154@sina.com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中山大学    软件工程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小米    高级DevOps工程师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滴滴    资深DevOps工程师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华为    高级DevOps工程师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美团    高级DevOps工程师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Docker | AWS | Jenkins | Kubernetes | Prometheus | Grafana | Ansible | Git | Linux | Terraform | 阿里云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