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手机：15225136062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邮箱：zhang508@126.com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应聘职位：DevOps工程师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复旦大学    信息安全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网易    中级DevOps工程师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小米    DevOps工程师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阿里巴巴    DevOps工程师    17K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优化云基础设施，通过自动化运维降低运维成本30%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快手    DevOps工程师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建立监控告警体系，使用Prometheus和Grafana监控系统状态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参与架构设计，从运维角度提供技术建议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负责CI/CD流水线建设，实现自动化部署，部署效率提升70%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管理容器化平台，使用Docker和Kubernetes进行应用部署和管理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负责系统安全加固，建立安全防护体系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自动化运维体系：建立完整的自动化运维流程，运维效率提升60%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容器化平台建设：构建企业级Kubernetes平台，支持千个应用容器化部署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多云管理平台：构建混合云管理平台，实现多云资源统一管理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Terraform | AWS | 阿里云 | Docker | Jenkins | Linux | Kubernetes | Git | Prometheus | Grafana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