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杨明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手机：15978554268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邮箱：yangming943@126.com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2009.09 - 2012.06    同济大学    软件工程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高级DevOps工程师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快手    高级DevOps工程师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京东    资深DevOps工程师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网易    高级DevOps工程师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Ansible | Jenkins | Prometheus | Terraform | Docker | AWS | Kubernetes | 阿里云 | Grafana | 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