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手机：13878576465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邮箱：wangtao317@sina.com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浙江大学    信息安全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DevOps工程师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阿里巴巴    DevOps工程师    18K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快手    DevOps工程师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2022.01 - 2025.12    美团    DevOps工程师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AWS | 阿里云 | Docker | Grafana | Jenkins | Git | Linux | Kubernetes | Terraform | Prometheus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