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居住地：大连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手机：15837658522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邮箱：guoming344@126.com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同济大学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京东    资深DevOps工程师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字节跳动    资深DevOps工程师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腾讯    高级DevOps工程师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2021.01 - 2024.12    小米    资深DevOps工程师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Kubernetes | Ansible | Prometheus | Docker | Jenkins | Linux | Git | AWS | Grafana | 阿里云 | Terraform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