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手机：18813062541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邮箱：liuwei416@126.com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2010.09 - 2014.06    西安交通大学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资深HRBP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上市公司    高级HRBP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高级HRBP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专业机构    高级HRBP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项目管理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