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手机：18919171713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邮箱：yangxia170@163.com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应聘职位：HRBP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复旦大学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高级HRBP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国有企业    资深HRBP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民营企业    资深HRBP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上市公司    高级HRBP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专业技能 | 数据分析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