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手机：15037839872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邮箱：gaoqiang385@gmail.com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高级HRBP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外资企业    高级HRBP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咨询公司    资深HRBP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专业机构    高级HRBP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数据分析 | 沟通能力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