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手机：15946810432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邮箱：magang461@qq.com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复旦大学    美术学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腾讯    UI/UX设计师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用户体验优化项目：通过用户研究发现问题，优化关键流程，转化率提升25%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阿里巴巴    UI/UX设计师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美团    中级UI/UX设计师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小红书    中级UI/UX设计师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交互设计 | Sketch | 用户体验设计 | 视觉设计 | 原型设计 | Illustrator | Figma | Adobe XD | 用户研究 | Photoshop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