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手机：15210148298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邮箱：zhaochao965@163.com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美术学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网易    高级UI/UX设计师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美团    资深UI/UX设计师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小米    高级UI/UX设计师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快手    高级UI/UX设计师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Illustrator | Sketch | 交互设计 | Photoshop | 用户体验设计 | Adobe XD | Figma | 原型设计 | 用户研究 | 视觉设计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