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手机：15871800786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邮箱：zhangfang949@163.com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同济大学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小红书    资深产品经理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网易    高级产品经理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腾讯    高级产品经理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滴滴    高级产品经理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A/B测试 | 项目管理 | 用户体验设计 | 产品规划 | Axure | 数据分析 | SQL | Figma | Python | 需求分析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