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手机：15899446688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邮箱：magang133@qq.com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复旦大学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高级平面设计师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高级平面设计师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资深平面设计师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咨询公司    高级平面设计师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数据分析 | 专业技能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