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手机：13841614244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邮箱：guoping298@sina.com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上海交通大学    城乡规划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高级建筑设计师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创业公司    资深建筑设计师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专业机构    高级建筑设计师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知名企业    高级建筑设计师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沟通能力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