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手机：15957658399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邮箱：wuli709@gmail.com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应聘职位：产品经理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清华大学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拼多多    资深产品经理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移动端产品从0到1设计：主导新产品立项、需求分析、原型设计到上线运营，获得百万级用户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美团    资深产品经理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网易    高级产品经理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跨平台产品整合：统一多端产品体验，提升用户体验一致性，减少用户流失15%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滴滴    高级产品经理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跨平台产品整合：统一多端产品体验，提升用户体验一致性，减少用户流失15%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Figma | 用户研究 | 数据分析 | Axure | A/B测试 | 产品规划 | 需求分析 | Python | SQL | 用户体验设计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