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手机：15980172210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邮箱：xufang978@163.com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西安交通大学    工业设计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高级产品经理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拼多多    资深产品经理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滴滴    高级产品经理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美团    资深产品经理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| 产品规划 | Axure | 数据分析 | A/B测试 | 用户研究 | Python | 用户体验设计 | Figma | 需求分析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