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手机：15098222610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邮箱：huna283@gmail.com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华中科技大学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小红书    高级产品经理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滴滴    资深产品经理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京东    高级产品经理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阿里巴巴    资深产品经理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需求分析 | Axure | A/B测试 | Python | 用户研究 | Figma | 项目管理 | 用户体验设计 | SQL | 产品规划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