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手机：13894084210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邮箱：huangtao953@qq.com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应聘职位：产品经理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南京大学    市场营销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拼多多    中级产品经理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网易    中级产品经理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腾讯    中级产品经理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字节跳动    中级产品经理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需求分析 | 产品规划 | 用户研究 | 用户体验设计 | Axure | 项目管理 | 数据分析 | A/B测试 | SQL | Figma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