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手机：15848646557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邮箱：lingang784@qq.com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资深建筑设计师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高级建筑设计师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高级建筑设计师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资深建筑设计师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沟通能力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