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手机：15203006061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邮箱：guojing481@126.com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华中科技大学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中级建筑设计师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上市公司    建筑设计师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民营企业    中级建筑设计师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专业机构    建筑设计师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项目管理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