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手机：15181704428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邮箱：yangming171@sina.com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应聘职位：服装设计师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清华大学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资深服装设计师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创业公司    高级服装设计师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知名企业    资深服装设计师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行业龙头    高级服装设计师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团队协作 | 专业技能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