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手机：15937888787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邮箱：huli864@gmail.com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应聘职位：服装设计师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北京大学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高级服装设计师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服务机构    高级服装设计师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专业机构    高级服装设计师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外资企业    高级服装设计师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问题解决 | 团队协作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