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手机：15272542498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邮箱：mali797@163.com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资深服装设计师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高级服装设计师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高级服装设计师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上市公司    资深服装设计师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数据分析 | 项目管理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