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手机：15931206381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邮箱：yangjuan543@sina.com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应聘职位：HRBP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2006.09 - 2009.06    南京大学    心理学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高级HRBP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知名企业    高级HRBP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国有企业    高级HRBP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负责HRBP相关工作，确保工作质量和效率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上市公司    资深HRBP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与团队成员密切合作，共同完成HRBP目标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参与HRBP项目规划和执行，协调各方资源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持续学习HRBP领域新知识和技能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建立和完善HRBP工作流程和标准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为HRBP工作提供专业建议和解决方案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HRBP优化项目：改进工作流程，效率提升30%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团队协作 | 数据分析 | 项目管理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