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手机：15265005198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邮箱：chenfang588@qq.com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2016.09 - 2019.06    南京大学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HRBP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外资企业    HRBP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专业机构    中级HRBP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行业龙头    中级HRBP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团队协作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