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手机：15871403092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邮箱：zhuxia678@qq.com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复旦大学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员工关系专员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员工关系专员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外资企业    员工关系专员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服务机构    员工关系专员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项目管理 | 问题解决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