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刘强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手机：13946242709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邮箱：liuqiang832@gmail.com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应聘职位：培训专员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2013.09 - 2016.06    中山大学    教育学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行业龙头    高级培训专员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创业公司    资深培训专员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民营企业    高级培训专员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国有企业    高级培训专员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专业技能 | 问题解决 | 沟通能力 | 项目管理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